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ENUM-SIGNALEMENT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niveau de signalement de l'alerte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>
              <w:t>STANDARD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>
              <w:t>ATTENTION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C377C0-D29D-4F58-BC23-F4F297467CA7}"/>
</file>

<file path=customXml/itemProps3.xml><?xml version="1.0" encoding="utf-8"?>
<ds:datastoreItem xmlns:ds="http://schemas.openxmlformats.org/officeDocument/2006/customXml" ds:itemID="{F3DC2CC3-1C5F-4084-B66E-0A409D4FEFC2}"/>
</file>

<file path=customXml/itemProps4.xml><?xml version="1.0" encoding="utf-8"?>
<ds:datastoreItem xmlns:ds="http://schemas.openxmlformats.org/officeDocument/2006/customXml" ds:itemID="{3618B8CA-F0B4-4137-9E83-199C09D530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